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90"/>
        <w:keepNext w:val="0"/>
        <w:keepLines w:val="0"/>
        <w:widowControl/>
        <w:suppressLineNumbers w:val="0"/>
        <w:jc w:val="right"/>
      </w:pPr>
      <w:r>
        <w:t>Директору (руководителю)</w:t>
      </w:r>
      <w:r>
        <w:br w:type="textWrapping"/>
      </w:r>
      <w:r>
        <w:t>_____________________________________</w:t>
      </w:r>
      <w:r>
        <w:br w:type="textWrapping"/>
      </w:r>
      <w:r>
        <w:t>(наименование предприятия, организации)</w:t>
      </w:r>
      <w:r>
        <w:br w:type="textWrapping"/>
      </w:r>
      <w:r>
        <w:t>___________________________________________</w:t>
      </w:r>
      <w:r>
        <w:br w:type="textWrapping"/>
      </w:r>
      <w:bookmarkStart w:id="0" w:name="_GoBack"/>
      <w:bookmarkEnd w:id="0"/>
      <w:r>
        <w:t>Ф.И.О. директора</w:t>
      </w:r>
      <w:r>
        <w:br w:type="textWrapping"/>
      </w:r>
      <w:r>
        <w:t>___________________________________________</w:t>
      </w:r>
    </w:p>
    <w:p>
      <w:pPr>
        <w:pStyle w:val="90"/>
        <w:keepNext w:val="0"/>
        <w:keepLines w:val="0"/>
        <w:widowControl/>
        <w:suppressLineNumbers w:val="0"/>
        <w:jc w:val="right"/>
      </w:pPr>
      <w:r>
        <w:t>от_________________________________________</w:t>
      </w:r>
      <w:r>
        <w:br w:type="textWrapping"/>
      </w:r>
      <w:r>
        <w:t>(Ф.И.О потребителя)</w:t>
      </w:r>
      <w:r>
        <w:br w:type="textWrapping"/>
      </w:r>
      <w:r>
        <w:t>проживающего___________________________</w:t>
      </w:r>
      <w:r>
        <w:br w:type="textWrapping"/>
      </w:r>
      <w:r>
        <w:t>(адрес потребителя)</w:t>
      </w:r>
      <w:r>
        <w:br w:type="textWrapping"/>
      </w:r>
      <w:r>
        <w:t>____________________________________________</w:t>
      </w:r>
      <w:r>
        <w:br w:type="textWrapping"/>
      </w:r>
      <w:r>
        <w:t> </w:t>
      </w:r>
    </w:p>
    <w:p>
      <w:pPr>
        <w:pStyle w:val="90"/>
        <w:keepNext w:val="0"/>
        <w:keepLines w:val="0"/>
        <w:widowControl/>
        <w:suppressLineNumbers w:val="0"/>
        <w:jc w:val="center"/>
      </w:pPr>
      <w:r>
        <w:rPr>
          <w:rStyle w:val="28"/>
        </w:rPr>
        <w:t>ПРЕТЕНЗИЯ</w:t>
      </w:r>
      <w:r>
        <w:t> </w:t>
      </w:r>
    </w:p>
    <w:p>
      <w:pPr>
        <w:pStyle w:val="90"/>
        <w:keepNext w:val="0"/>
        <w:keepLines w:val="0"/>
        <w:widowControl/>
        <w:suppressLineNumbers w:val="0"/>
        <w:jc w:val="both"/>
      </w:pPr>
      <w:r>
        <w:t>« » 20 (число, месяц, год) я купил (а) в Вашем предприятии (наименование товара, услуги)____________________, что подтверждается имеющимся документом (кассовый чек, квитанция) ______________________________________. Тем самым между мною и Вашим предприятием был заключен договор купли-продажи. Заплатив за (наименование товара, услуги) ___сумму в размере__________руб. я все свои обязательства перед Вашим предприятием выполнил (а).</w:t>
      </w:r>
      <w:r>
        <w:br w:type="textWrapping"/>
      </w:r>
      <w:r>
        <w:t>(наименование товара, услуги) купленный мною в Вашем магазине (число) вышел (а) из строя.</w:t>
      </w:r>
      <w:r>
        <w:br w:type="textWrapping"/>
      </w:r>
      <w:r>
        <w:t>В соответствии со ст. 18 Закона РФ «О защите прав потребителей», требую: </w:t>
      </w:r>
      <w:r>
        <w:br w:type="textWrapping"/>
      </w:r>
      <w:r>
        <w:t>Для определения характера недостатков провести проверку качества товара, а в случае возникновения спора - независимую экспертизу</w:t>
      </w:r>
      <w:r>
        <w:br w:type="textWrapping"/>
      </w:r>
      <w:r>
        <w:t>• либо безвозмездного устранения недостатков в ____</w:t>
      </w:r>
      <w:r>
        <w:br w:type="textWrapping"/>
      </w:r>
      <w:r>
        <w:t>При этом доставку его (ее) для ремонта и возврат (наименование товара, услуги)_________ осуществить безвозмездно силами Вашего предприятия, а также на время</w:t>
      </w:r>
      <w:r>
        <w:br w:type="textWrapping"/>
      </w:r>
      <w:r>
        <w:t>ремонта, в соответствии со ст. 18 указанного Закона, предоставить мне безвозмездно с доставкой за Ваш счет аналогичный товар;</w:t>
      </w:r>
      <w:r>
        <w:br w:type="textWrapping"/>
      </w:r>
      <w:r>
        <w:t>• либо заменить на (наименование товара, услуги) аналогичной марки;</w:t>
      </w:r>
      <w:r>
        <w:br w:type="textWrapping"/>
      </w:r>
      <w:r>
        <w:t>• либо заменить на________ (наименование товара, услуги) другой марки с</w:t>
      </w:r>
      <w:r>
        <w:br w:type="textWrapping"/>
      </w:r>
      <w:r>
        <w:t>соответствующим перерасчетом покупной цены;</w:t>
      </w:r>
      <w:r>
        <w:br w:type="textWrapping"/>
      </w:r>
      <w:r>
        <w:t>• либо расторгнуть договор и произвести со мной расчет, исходя из стоимости</w:t>
      </w:r>
      <w:r>
        <w:br w:type="textWrapping"/>
      </w:r>
      <w:r>
        <w:t>(наименование товара, услуги) на момент удовлетворения Вами этой претензии.</w:t>
      </w:r>
      <w:r>
        <w:br w:type="textWrapping"/>
      </w:r>
      <w:r>
        <w:t>Предупреждаю Вас о том, что в соответствии со ст. 20-23 Закона РФ «О защите прав потребителей» за каждый день просрочки исполнения моих требований свыше 10 дней с момента предъявления Вам этой претензии, а также за не предоставление мне на время ремонта (замены) аналогичного товара, за каждый день Вы обязаны будете мне выплатить в добровольном порядке неустойку в размере 1% от стоимости (наименование товара, услуги)____________на момент предъявления иска.</w:t>
      </w:r>
      <w:r>
        <w:br w:type="textWrapping"/>
      </w:r>
      <w:r>
        <w:t>Предупреждаю Вас также о том, что в случае отказа Вами выполнить добровольно мои требования, при рассмотрении моего иска в суде я буду требовать взыскания с Вас штрафа в размере цены моего иска.</w:t>
      </w:r>
      <w:r>
        <w:br w:type="textWrapping"/>
      </w:r>
      <w:r>
        <w:t>С учетом изложенного, прошу Вас удовлетворить мою претензию.</w:t>
      </w:r>
    </w:p>
    <w:p>
      <w:pPr>
        <w:pStyle w:val="90"/>
        <w:keepNext w:val="0"/>
        <w:keepLines w:val="0"/>
        <w:widowControl/>
        <w:suppressLineNumbers w:val="0"/>
        <w:jc w:val="both"/>
      </w:pPr>
      <w:r>
        <w:t>____________   ____________ ________________________</w:t>
      </w:r>
      <w:r>
        <w:br w:type="textWrapping"/>
      </w:r>
      <w:r>
        <w:t>          (дата)               (подпись)            (расшифровка подписи)</w:t>
      </w:r>
    </w:p>
    <w:p/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p>
      <w:pPr>
        <w:rPr>
          <w:lang w:val="en-US"/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right="-372"/>
      </w:pPr>
      <w:r>
        <w:separator/>
      </w:r>
    </w:p>
  </w:endnote>
  <w:endnote w:type="continuationSeparator" w:id="1">
    <w:p>
      <w:pPr>
        <w:spacing w:line="240" w:lineRule="auto"/>
        <w:ind w:right="-37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+Основной текст (восточно-азиат">
    <w:altName w:val="DamageLog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amageLog">
    <w:panose1 w:val="02000500000000000000"/>
    <w:charset w:val="00"/>
    <w:family w:val="auto"/>
    <w:pitch w:val="default"/>
    <w:sig w:usb0="800000A7" w:usb1="5000004A" w:usb2="00000000" w:usb3="00000000" w:csb0="2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120" w:lineRule="auto"/>
        <w:ind w:right="-372"/>
      </w:pPr>
      <w:r>
        <w:separator/>
      </w:r>
    </w:p>
  </w:footnote>
  <w:footnote w:type="continuationSeparator" w:id="1">
    <w:p>
      <w:pPr>
        <w:spacing w:line="120" w:lineRule="auto"/>
        <w:ind w:right="-37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34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63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9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88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7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8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84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83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87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82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360"/>
  <w:drawingGridVerticalSpacing w:val="156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00498"/>
    <w:rsid w:val="00050A31"/>
    <w:rsid w:val="000657E6"/>
    <w:rsid w:val="000716D2"/>
    <w:rsid w:val="00071AAB"/>
    <w:rsid w:val="00082D67"/>
    <w:rsid w:val="000A4F11"/>
    <w:rsid w:val="000B76C4"/>
    <w:rsid w:val="000C5610"/>
    <w:rsid w:val="000E6552"/>
    <w:rsid w:val="000F3A4F"/>
    <w:rsid w:val="000F59A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6AB1"/>
    <w:rsid w:val="00201333"/>
    <w:rsid w:val="00210FA7"/>
    <w:rsid w:val="00216417"/>
    <w:rsid w:val="0026631D"/>
    <w:rsid w:val="002B7F6D"/>
    <w:rsid w:val="002C2F53"/>
    <w:rsid w:val="0033518C"/>
    <w:rsid w:val="003437C2"/>
    <w:rsid w:val="00377186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3836"/>
    <w:rsid w:val="006649F0"/>
    <w:rsid w:val="006712FB"/>
    <w:rsid w:val="0067245D"/>
    <w:rsid w:val="0068470E"/>
    <w:rsid w:val="00695DCD"/>
    <w:rsid w:val="006A05CC"/>
    <w:rsid w:val="006A35A7"/>
    <w:rsid w:val="007152D7"/>
    <w:rsid w:val="00746C14"/>
    <w:rsid w:val="007C2C59"/>
    <w:rsid w:val="00801F23"/>
    <w:rsid w:val="00837632"/>
    <w:rsid w:val="0085640F"/>
    <w:rsid w:val="008567AA"/>
    <w:rsid w:val="00892712"/>
    <w:rsid w:val="008A680A"/>
    <w:rsid w:val="008B0BB0"/>
    <w:rsid w:val="008E6C4B"/>
    <w:rsid w:val="008F18C0"/>
    <w:rsid w:val="00907648"/>
    <w:rsid w:val="00930FDE"/>
    <w:rsid w:val="00984C93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37A78"/>
    <w:rsid w:val="00A91424"/>
    <w:rsid w:val="00AA2C77"/>
    <w:rsid w:val="00AC3FB9"/>
    <w:rsid w:val="00AC702A"/>
    <w:rsid w:val="00AD226F"/>
    <w:rsid w:val="00B13A52"/>
    <w:rsid w:val="00B224CB"/>
    <w:rsid w:val="00B24CF4"/>
    <w:rsid w:val="00B26993"/>
    <w:rsid w:val="00B42EB3"/>
    <w:rsid w:val="00B4570C"/>
    <w:rsid w:val="00B5208C"/>
    <w:rsid w:val="00B74876"/>
    <w:rsid w:val="00BB7C2B"/>
    <w:rsid w:val="00BC1664"/>
    <w:rsid w:val="00BC2546"/>
    <w:rsid w:val="00C05085"/>
    <w:rsid w:val="00C1593D"/>
    <w:rsid w:val="00C56C7E"/>
    <w:rsid w:val="00C7335B"/>
    <w:rsid w:val="00C776A4"/>
    <w:rsid w:val="00CA2C6C"/>
    <w:rsid w:val="00CC0600"/>
    <w:rsid w:val="00CC78AC"/>
    <w:rsid w:val="00CD5C4A"/>
    <w:rsid w:val="00CF7953"/>
    <w:rsid w:val="00D07232"/>
    <w:rsid w:val="00D10245"/>
    <w:rsid w:val="00D11E83"/>
    <w:rsid w:val="00D21BDD"/>
    <w:rsid w:val="00D37AAE"/>
    <w:rsid w:val="00D65F07"/>
    <w:rsid w:val="00D92BB7"/>
    <w:rsid w:val="00DC76D2"/>
    <w:rsid w:val="00DD30ED"/>
    <w:rsid w:val="00E64C21"/>
    <w:rsid w:val="00EC24C6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63B6E90"/>
    <w:rsid w:val="06C00498"/>
    <w:rsid w:val="0E796561"/>
    <w:rsid w:val="10B267ED"/>
    <w:rsid w:val="11DC0CA5"/>
    <w:rsid w:val="1D072FEF"/>
    <w:rsid w:val="21EA7F94"/>
    <w:rsid w:val="30690F1F"/>
    <w:rsid w:val="3D2E204C"/>
    <w:rsid w:val="3ED52459"/>
    <w:rsid w:val="57E05200"/>
    <w:rsid w:val="6A35249C"/>
    <w:rsid w:val="6D4B0515"/>
    <w:rsid w:val="70661194"/>
    <w:rsid w:val="70DD5FF5"/>
    <w:rsid w:val="77F167F8"/>
    <w:rsid w:val="7AF2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qFormat="1" w:unhideWhenUsed="0" w:uiPriority="0" w:semiHidden="0" w:name="Table Classic 1"/>
    <w:lsdException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qFormat="1" w:unhideWhenUsed="0" w:uiPriority="0" w:semiHidden="0" w:name="Table Columns 5"/>
    <w:lsdException w:unhideWhenUsed="0" w:uiPriority="0" w:semiHidden="0" w:name="Table Grid 1"/>
    <w:lsdException w:qFormat="1" w:unhideWhenUsed="0" w:uiPriority="0" w:semiHidden="0" w:name="Table Grid 2"/>
    <w:lsdException w:unhideWhenUsed="0" w:uiPriority="0" w:semiHidden="0" w:name="Table Grid 3"/>
    <w:lsdException w:qFormat="1" w:unhideWhenUsed="0" w:uiPriority="0" w:semiHidden="0" w:name="Table Grid 4"/>
    <w:lsdException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</w:latentStyles>
  <w:style w:type="paragraph" w:default="1" w:styleId="1">
    <w:name w:val="Normal"/>
    <w:qFormat/>
    <w:uiPriority w:val="0"/>
    <w:pPr>
      <w:keepLines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autoSpaceDE/>
      <w:autoSpaceDN/>
      <w:spacing w:line="120" w:lineRule="auto"/>
      <w:ind w:left="0" w:right="-372" w:rightChars="-133" w:firstLine="1984"/>
      <w:jc w:val="left"/>
    </w:pPr>
    <w:rPr>
      <w:rFonts w:ascii="Times New Roman" w:hAnsi="Times New Roman" w:eastAsia="+Основной текст (восточно-азиат" w:cstheme="minorBidi"/>
      <w:snapToGrid w:val="0"/>
      <w:color w:val="auto"/>
      <w:kern w:val="0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pacing w:before="240" w:after="60"/>
      <w:jc w:val="left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widowControl/>
      <w:spacing w:before="240" w:after="60"/>
      <w:jc w:val="left"/>
      <w:outlineLvl w:val="3"/>
    </w:pPr>
    <w:rPr>
      <w:b/>
      <w:bCs/>
      <w:kern w:val="0"/>
      <w:sz w:val="28"/>
      <w:szCs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4"/>
    </w:pPr>
    <w:rPr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semiHidden/>
    <w:unhideWhenUsed/>
    <w:qFormat/>
    <w:uiPriority w:val="0"/>
    <w:pPr>
      <w:widowControl/>
      <w:spacing w:before="240" w:after="60"/>
      <w:outlineLvl w:val="5"/>
    </w:pPr>
    <w:rPr>
      <w:b/>
      <w:bCs/>
      <w:kern w:val="0"/>
      <w:sz w:val="22"/>
      <w:szCs w:val="22"/>
    </w:rPr>
  </w:style>
  <w:style w:type="paragraph" w:styleId="8">
    <w:name w:val="heading 7"/>
    <w:basedOn w:val="1"/>
    <w:next w:val="1"/>
    <w:semiHidden/>
    <w:unhideWhenUsed/>
    <w:qFormat/>
    <w:uiPriority w:val="0"/>
    <w:pPr>
      <w:widowControl/>
      <w:spacing w:before="240" w:after="60"/>
      <w:outlineLvl w:val="6"/>
    </w:pPr>
    <w:rPr>
      <w:kern w:val="0"/>
      <w:sz w:val="24"/>
      <w:szCs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7"/>
    </w:pPr>
    <w:rPr>
      <w:i/>
      <w:iCs/>
      <w:kern w:val="0"/>
      <w:sz w:val="24"/>
      <w:szCs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widowControl/>
      <w:spacing w:before="240" w:after="60"/>
      <w:jc w:val="left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HTML Sample"/>
    <w:basedOn w:val="11"/>
    <w:qFormat/>
    <w:uiPriority w:val="0"/>
    <w:rPr>
      <w:rFonts w:ascii="Courier New" w:hAnsi="Courier New" w:cs="Courier New"/>
    </w:rPr>
  </w:style>
  <w:style w:type="character" w:styleId="14">
    <w:name w:val="FollowedHyperlink"/>
    <w:basedOn w:val="11"/>
    <w:qFormat/>
    <w:uiPriority w:val="0"/>
    <w:rPr>
      <w:color w:val="800080"/>
      <w:u w:val="single"/>
    </w:rPr>
  </w:style>
  <w:style w:type="character" w:styleId="15">
    <w:name w:val="footnote reference"/>
    <w:basedOn w:val="11"/>
    <w:uiPriority w:val="0"/>
    <w:rPr>
      <w:vertAlign w:val="superscript"/>
    </w:rPr>
  </w:style>
  <w:style w:type="character" w:styleId="16">
    <w:name w:val="annotation reference"/>
    <w:basedOn w:val="11"/>
    <w:uiPriority w:val="0"/>
    <w:rPr>
      <w:sz w:val="21"/>
      <w:szCs w:val="21"/>
    </w:rPr>
  </w:style>
  <w:style w:type="character" w:styleId="17">
    <w:name w:val="endnote reference"/>
    <w:basedOn w:val="11"/>
    <w:qFormat/>
    <w:uiPriority w:val="0"/>
    <w:rPr>
      <w:vertAlign w:val="superscript"/>
    </w:rPr>
  </w:style>
  <w:style w:type="character" w:styleId="18">
    <w:name w:val="HTML Acronym"/>
    <w:basedOn w:val="11"/>
    <w:uiPriority w:val="0"/>
  </w:style>
  <w:style w:type="character" w:styleId="19">
    <w:name w:val="Emphasis"/>
    <w:basedOn w:val="11"/>
    <w:qFormat/>
    <w:uiPriority w:val="0"/>
    <w:rPr>
      <w:i/>
      <w:iCs/>
    </w:rPr>
  </w:style>
  <w:style w:type="character" w:styleId="20">
    <w:name w:val="Hyperlink"/>
    <w:basedOn w:val="11"/>
    <w:qFormat/>
    <w:uiPriority w:val="0"/>
    <w:rPr>
      <w:color w:val="0000FF"/>
      <w:u w:val="single"/>
    </w:rPr>
  </w:style>
  <w:style w:type="character" w:styleId="21">
    <w:name w:val="HTML Keyboard"/>
    <w:basedOn w:val="11"/>
    <w:uiPriority w:val="0"/>
    <w:rPr>
      <w:rFonts w:ascii="Courier New" w:hAnsi="Courier New" w:cs="Courier New"/>
      <w:sz w:val="20"/>
      <w:szCs w:val="20"/>
    </w:rPr>
  </w:style>
  <w:style w:type="character" w:styleId="22">
    <w:name w:val="HTML Code"/>
    <w:basedOn w:val="11"/>
    <w:uiPriority w:val="0"/>
    <w:rPr>
      <w:rFonts w:ascii="Courier New" w:hAnsi="Courier New" w:cs="Courier New"/>
      <w:sz w:val="20"/>
      <w:szCs w:val="20"/>
    </w:rPr>
  </w:style>
  <w:style w:type="character" w:styleId="23">
    <w:name w:val="page number"/>
    <w:basedOn w:val="11"/>
    <w:qFormat/>
    <w:uiPriority w:val="0"/>
  </w:style>
  <w:style w:type="character" w:styleId="24">
    <w:name w:val="line number"/>
    <w:basedOn w:val="11"/>
    <w:qFormat/>
    <w:uiPriority w:val="0"/>
  </w:style>
  <w:style w:type="character" w:styleId="25">
    <w:name w:val="HTML Definition"/>
    <w:basedOn w:val="11"/>
    <w:qFormat/>
    <w:uiPriority w:val="0"/>
    <w:rPr>
      <w:i/>
      <w:iCs/>
    </w:rPr>
  </w:style>
  <w:style w:type="character" w:styleId="26">
    <w:name w:val="HTML Variable"/>
    <w:basedOn w:val="11"/>
    <w:qFormat/>
    <w:uiPriority w:val="0"/>
    <w:rPr>
      <w:i/>
      <w:iCs/>
    </w:rPr>
  </w:style>
  <w:style w:type="character" w:styleId="27">
    <w:name w:val="HTML Typewriter"/>
    <w:basedOn w:val="11"/>
    <w:uiPriority w:val="0"/>
    <w:rPr>
      <w:rFonts w:ascii="Courier New" w:hAnsi="Courier New" w:cs="Courier New"/>
      <w:sz w:val="20"/>
      <w:szCs w:val="20"/>
    </w:rPr>
  </w:style>
  <w:style w:type="character" w:styleId="28">
    <w:name w:val="Strong"/>
    <w:basedOn w:val="11"/>
    <w:qFormat/>
    <w:uiPriority w:val="0"/>
    <w:rPr>
      <w:b/>
      <w:bCs/>
    </w:rPr>
  </w:style>
  <w:style w:type="character" w:styleId="29">
    <w:name w:val="HTML Cite"/>
    <w:basedOn w:val="11"/>
    <w:qFormat/>
    <w:uiPriority w:val="0"/>
    <w:rPr>
      <w:i/>
      <w:iCs/>
    </w:rPr>
  </w:style>
  <w:style w:type="paragraph" w:styleId="30">
    <w:name w:val="Balloon Text"/>
    <w:basedOn w:val="1"/>
    <w:qFormat/>
    <w:uiPriority w:val="0"/>
    <w:rPr>
      <w:sz w:val="16"/>
      <w:szCs w:val="16"/>
    </w:rPr>
  </w:style>
  <w:style w:type="paragraph" w:styleId="31">
    <w:name w:val="List 5"/>
    <w:basedOn w:val="1"/>
    <w:qFormat/>
    <w:uiPriority w:val="0"/>
    <w:pPr>
      <w:ind w:left="1800" w:hanging="360"/>
    </w:pPr>
  </w:style>
  <w:style w:type="paragraph" w:styleId="32">
    <w:name w:val="List Continue"/>
    <w:basedOn w:val="1"/>
    <w:qFormat/>
    <w:uiPriority w:val="0"/>
    <w:pPr>
      <w:spacing w:after="120"/>
      <w:ind w:left="360"/>
    </w:pPr>
  </w:style>
  <w:style w:type="paragraph" w:styleId="33">
    <w:name w:val="Body Text 2"/>
    <w:basedOn w:val="1"/>
    <w:qFormat/>
    <w:uiPriority w:val="0"/>
    <w:pPr>
      <w:spacing w:after="120" w:line="480" w:lineRule="auto"/>
    </w:pPr>
  </w:style>
  <w:style w:type="paragraph" w:styleId="34">
    <w:name w:val="List Number 5"/>
    <w:basedOn w:val="1"/>
    <w:qFormat/>
    <w:uiPriority w:val="0"/>
    <w:pPr>
      <w:numPr>
        <w:ilvl w:val="0"/>
        <w:numId w:val="1"/>
      </w:numPr>
    </w:pPr>
  </w:style>
  <w:style w:type="paragraph" w:styleId="35">
    <w:name w:val="Closing"/>
    <w:basedOn w:val="1"/>
    <w:qFormat/>
    <w:uiPriority w:val="0"/>
    <w:pPr>
      <w:ind w:left="4320"/>
    </w:pPr>
  </w:style>
  <w:style w:type="paragraph" w:styleId="36">
    <w:name w:val="Normal Indent"/>
    <w:basedOn w:val="1"/>
    <w:qFormat/>
    <w:uiPriority w:val="0"/>
    <w:pPr>
      <w:ind w:left="708"/>
    </w:pPr>
  </w:style>
  <w:style w:type="paragraph" w:styleId="37">
    <w:name w:val="envelope return"/>
    <w:basedOn w:val="1"/>
    <w:qFormat/>
    <w:uiPriority w:val="0"/>
    <w:rPr>
      <w:rFonts w:ascii="Arial" w:hAnsi="Arial" w:cs="Arial"/>
      <w:sz w:val="20"/>
    </w:rPr>
  </w:style>
  <w:style w:type="paragraph" w:styleId="38">
    <w:name w:val="Plain Text"/>
    <w:basedOn w:val="1"/>
    <w:qFormat/>
    <w:uiPriority w:val="0"/>
    <w:rPr>
      <w:rFonts w:ascii="Courier New" w:hAnsi="Courier New" w:cs="Courier New"/>
      <w:sz w:val="20"/>
    </w:rPr>
  </w:style>
  <w:style w:type="paragraph" w:styleId="39">
    <w:name w:val="Body Text Indent 3"/>
    <w:basedOn w:val="1"/>
    <w:qFormat/>
    <w:uiPriority w:val="0"/>
    <w:pPr>
      <w:spacing w:after="120"/>
      <w:ind w:left="360"/>
    </w:pPr>
    <w:rPr>
      <w:sz w:val="16"/>
      <w:szCs w:val="16"/>
    </w:rPr>
  </w:style>
  <w:style w:type="paragraph" w:styleId="40">
    <w:name w:val="endnote text"/>
    <w:basedOn w:val="1"/>
    <w:qFormat/>
    <w:uiPriority w:val="0"/>
    <w:pPr>
      <w:snapToGrid w:val="0"/>
      <w:jc w:val="left"/>
    </w:pPr>
  </w:style>
  <w:style w:type="paragraph" w:styleId="41">
    <w:name w:val="caption"/>
    <w:basedOn w:val="1"/>
    <w:next w:val="1"/>
    <w:semiHidden/>
    <w:unhideWhenUsed/>
    <w:qFormat/>
    <w:uiPriority w:val="0"/>
    <w:rPr>
      <w:rFonts w:ascii="Arial" w:hAnsi="Arial" w:eastAsia="SimHei" w:cs="Arial"/>
      <w:sz w:val="20"/>
    </w:rPr>
  </w:style>
  <w:style w:type="paragraph" w:styleId="42">
    <w:name w:val="annotation text"/>
    <w:basedOn w:val="1"/>
    <w:qFormat/>
    <w:uiPriority w:val="0"/>
    <w:pPr>
      <w:jc w:val="left"/>
    </w:pPr>
  </w:style>
  <w:style w:type="paragraph" w:styleId="43">
    <w:name w:val="index 1"/>
    <w:basedOn w:val="1"/>
    <w:next w:val="1"/>
    <w:qFormat/>
    <w:uiPriority w:val="0"/>
  </w:style>
  <w:style w:type="paragraph" w:styleId="44">
    <w:name w:val="annotation subject"/>
    <w:basedOn w:val="42"/>
    <w:next w:val="42"/>
    <w:qFormat/>
    <w:uiPriority w:val="0"/>
    <w:rPr>
      <w:b/>
      <w:bCs/>
    </w:rPr>
  </w:style>
  <w:style w:type="paragraph" w:styleId="45">
    <w:name w:val="Document Map"/>
    <w:basedOn w:val="1"/>
    <w:qFormat/>
    <w:uiPriority w:val="0"/>
    <w:pPr>
      <w:shd w:val="clear" w:color="auto" w:fill="000080"/>
    </w:pPr>
  </w:style>
  <w:style w:type="paragraph" w:styleId="46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47">
    <w:name w:val="toc 8"/>
    <w:basedOn w:val="1"/>
    <w:next w:val="1"/>
    <w:qFormat/>
    <w:uiPriority w:val="0"/>
    <w:pPr>
      <w:ind w:left="2940" w:leftChars="1400"/>
    </w:pPr>
  </w:style>
  <w:style w:type="paragraph" w:styleId="48">
    <w:name w:val="index 2"/>
    <w:basedOn w:val="1"/>
    <w:next w:val="1"/>
    <w:qFormat/>
    <w:uiPriority w:val="0"/>
    <w:pPr>
      <w:ind w:left="200" w:leftChars="200"/>
    </w:pPr>
  </w:style>
  <w:style w:type="paragraph" w:styleId="49">
    <w:name w:val="List Number 3"/>
    <w:basedOn w:val="1"/>
    <w:qFormat/>
    <w:uiPriority w:val="0"/>
    <w:pPr>
      <w:numPr>
        <w:ilvl w:val="0"/>
        <w:numId w:val="2"/>
      </w:numPr>
    </w:pPr>
  </w:style>
  <w:style w:type="paragraph" w:styleId="50">
    <w:name w:val="HTML Address"/>
    <w:basedOn w:val="1"/>
    <w:qFormat/>
    <w:uiPriority w:val="0"/>
    <w:rPr>
      <w:i/>
      <w:iCs/>
    </w:rPr>
  </w:style>
  <w:style w:type="paragraph" w:styleId="51">
    <w:name w:val="index 7"/>
    <w:basedOn w:val="1"/>
    <w:next w:val="1"/>
    <w:qFormat/>
    <w:uiPriority w:val="0"/>
    <w:pPr>
      <w:ind w:left="1200" w:leftChars="1200"/>
    </w:pPr>
  </w:style>
  <w:style w:type="paragraph" w:styleId="52">
    <w:name w:val="index 3"/>
    <w:basedOn w:val="1"/>
    <w:next w:val="1"/>
    <w:qFormat/>
    <w:uiPriority w:val="0"/>
    <w:pPr>
      <w:ind w:left="400" w:leftChars="400"/>
    </w:pPr>
  </w:style>
  <w:style w:type="paragraph" w:styleId="53">
    <w:name w:val="index 5"/>
    <w:basedOn w:val="1"/>
    <w:next w:val="1"/>
    <w:qFormat/>
    <w:uiPriority w:val="0"/>
    <w:pPr>
      <w:ind w:left="800" w:leftChars="800"/>
    </w:pPr>
  </w:style>
  <w:style w:type="paragraph" w:styleId="54">
    <w:name w:val="index 4"/>
    <w:basedOn w:val="1"/>
    <w:next w:val="1"/>
    <w:qFormat/>
    <w:uiPriority w:val="0"/>
    <w:pPr>
      <w:ind w:left="600" w:leftChars="600"/>
    </w:pPr>
  </w:style>
  <w:style w:type="paragraph" w:styleId="55">
    <w:name w:val="header"/>
    <w:basedOn w:val="1"/>
    <w:qFormat/>
    <w:uiPriority w:val="0"/>
    <w:pPr>
      <w:tabs>
        <w:tab w:val="center" w:pos="4153"/>
        <w:tab w:val="right" w:pos="8306"/>
      </w:tabs>
    </w:pPr>
  </w:style>
  <w:style w:type="paragraph" w:styleId="56">
    <w:name w:val="toc 9"/>
    <w:basedOn w:val="1"/>
    <w:next w:val="1"/>
    <w:qFormat/>
    <w:uiPriority w:val="0"/>
    <w:pPr>
      <w:ind w:left="3360" w:leftChars="1600"/>
    </w:pPr>
  </w:style>
  <w:style w:type="paragraph" w:styleId="57">
    <w:name w:val="toc 7"/>
    <w:basedOn w:val="1"/>
    <w:next w:val="1"/>
    <w:qFormat/>
    <w:uiPriority w:val="0"/>
    <w:pPr>
      <w:ind w:left="2520" w:leftChars="1200"/>
    </w:pPr>
  </w:style>
  <w:style w:type="paragraph" w:styleId="58">
    <w:name w:val="index 6"/>
    <w:basedOn w:val="1"/>
    <w:next w:val="1"/>
    <w:qFormat/>
    <w:uiPriority w:val="0"/>
    <w:pPr>
      <w:ind w:left="1000" w:leftChars="1000"/>
    </w:pPr>
  </w:style>
  <w:style w:type="paragraph" w:styleId="59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60">
    <w:name w:val="index 8"/>
    <w:basedOn w:val="1"/>
    <w:next w:val="1"/>
    <w:qFormat/>
    <w:uiPriority w:val="0"/>
    <w:pPr>
      <w:ind w:left="1400" w:leftChars="1400"/>
    </w:pPr>
  </w:style>
  <w:style w:type="paragraph" w:styleId="61">
    <w:name w:val="Body Text"/>
    <w:basedOn w:val="1"/>
    <w:qFormat/>
    <w:uiPriority w:val="0"/>
    <w:pPr>
      <w:spacing w:after="120"/>
    </w:pPr>
  </w:style>
  <w:style w:type="paragraph" w:styleId="62">
    <w:name w:val="index 9"/>
    <w:basedOn w:val="1"/>
    <w:next w:val="1"/>
    <w:qFormat/>
    <w:uiPriority w:val="0"/>
    <w:pPr>
      <w:ind w:left="1600" w:leftChars="1600"/>
    </w:pPr>
  </w:style>
  <w:style w:type="paragraph" w:styleId="63">
    <w:name w:val="List Number 4"/>
    <w:basedOn w:val="1"/>
    <w:qFormat/>
    <w:uiPriority w:val="0"/>
    <w:pPr>
      <w:numPr>
        <w:ilvl w:val="0"/>
        <w:numId w:val="3"/>
      </w:numPr>
    </w:pPr>
  </w:style>
  <w:style w:type="paragraph" w:styleId="64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65">
    <w:name w:val="index heading"/>
    <w:basedOn w:val="1"/>
    <w:next w:val="43"/>
    <w:qFormat/>
    <w:uiPriority w:val="0"/>
    <w:rPr>
      <w:rFonts w:ascii="Arial" w:hAnsi="Arial" w:cs="Arial"/>
      <w:b/>
      <w:bCs/>
    </w:rPr>
  </w:style>
  <w:style w:type="paragraph" w:styleId="66">
    <w:name w:val="toc 1"/>
    <w:basedOn w:val="1"/>
    <w:next w:val="1"/>
    <w:qFormat/>
    <w:uiPriority w:val="0"/>
  </w:style>
  <w:style w:type="paragraph" w:styleId="67">
    <w:name w:val="table of authorities"/>
    <w:basedOn w:val="1"/>
    <w:next w:val="1"/>
    <w:qFormat/>
    <w:uiPriority w:val="0"/>
    <w:pPr>
      <w:ind w:left="420" w:leftChars="200"/>
    </w:pPr>
  </w:style>
  <w:style w:type="paragraph" w:styleId="68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line="120" w:lineRule="auto"/>
      <w:ind w:right="-372" w:rightChars="-133" w:firstLine="1984"/>
      <w:jc w:val="left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69">
    <w:name w:val="toc 6"/>
    <w:basedOn w:val="1"/>
    <w:next w:val="1"/>
    <w:qFormat/>
    <w:uiPriority w:val="0"/>
    <w:pPr>
      <w:ind w:left="2100" w:leftChars="1000"/>
    </w:pPr>
  </w:style>
  <w:style w:type="paragraph" w:styleId="70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71">
    <w:name w:val="toc 3"/>
    <w:basedOn w:val="1"/>
    <w:next w:val="1"/>
    <w:qFormat/>
    <w:uiPriority w:val="0"/>
    <w:pPr>
      <w:ind w:left="840" w:leftChars="400"/>
    </w:pPr>
  </w:style>
  <w:style w:type="paragraph" w:styleId="72">
    <w:name w:val="toc 2"/>
    <w:basedOn w:val="1"/>
    <w:next w:val="1"/>
    <w:qFormat/>
    <w:uiPriority w:val="0"/>
    <w:pPr>
      <w:ind w:left="420" w:leftChars="200"/>
    </w:pPr>
  </w:style>
  <w:style w:type="paragraph" w:styleId="73">
    <w:name w:val="toc 4"/>
    <w:basedOn w:val="1"/>
    <w:next w:val="1"/>
    <w:qFormat/>
    <w:uiPriority w:val="0"/>
    <w:pPr>
      <w:ind w:left="1260" w:leftChars="600"/>
    </w:pPr>
  </w:style>
  <w:style w:type="paragraph" w:styleId="74">
    <w:name w:val="toc 5"/>
    <w:basedOn w:val="1"/>
    <w:next w:val="1"/>
    <w:qFormat/>
    <w:uiPriority w:val="0"/>
    <w:pPr>
      <w:ind w:left="1680" w:leftChars="800"/>
    </w:pPr>
  </w:style>
  <w:style w:type="paragraph" w:styleId="75">
    <w:name w:val="Note Heading"/>
    <w:basedOn w:val="1"/>
    <w:next w:val="1"/>
    <w:qFormat/>
    <w:uiPriority w:val="0"/>
  </w:style>
  <w:style w:type="paragraph" w:styleId="76">
    <w:name w:val="Date"/>
    <w:basedOn w:val="1"/>
    <w:next w:val="1"/>
    <w:qFormat/>
    <w:uiPriority w:val="0"/>
  </w:style>
  <w:style w:type="paragraph" w:styleId="77">
    <w:name w:val="List Bullet 5"/>
    <w:basedOn w:val="1"/>
    <w:qFormat/>
    <w:uiPriority w:val="0"/>
    <w:pPr>
      <w:numPr>
        <w:ilvl w:val="0"/>
        <w:numId w:val="4"/>
      </w:numPr>
    </w:pPr>
  </w:style>
  <w:style w:type="paragraph" w:styleId="78">
    <w:name w:val="Body Text First Indent"/>
    <w:basedOn w:val="61"/>
    <w:qFormat/>
    <w:uiPriority w:val="0"/>
    <w:pPr>
      <w:ind w:firstLine="210"/>
    </w:pPr>
  </w:style>
  <w:style w:type="paragraph" w:styleId="79">
    <w:name w:val="Body Text First Indent 2"/>
    <w:basedOn w:val="80"/>
    <w:qFormat/>
    <w:uiPriority w:val="0"/>
    <w:pPr>
      <w:ind w:firstLine="210"/>
    </w:pPr>
  </w:style>
  <w:style w:type="paragraph" w:styleId="80">
    <w:name w:val="Body Text Indent"/>
    <w:basedOn w:val="1"/>
    <w:qFormat/>
    <w:uiPriority w:val="0"/>
    <w:pPr>
      <w:spacing w:after="120"/>
      <w:ind w:left="360"/>
    </w:pPr>
  </w:style>
  <w:style w:type="paragraph" w:styleId="81">
    <w:name w:val="List Bullet 4"/>
    <w:basedOn w:val="1"/>
    <w:qFormat/>
    <w:uiPriority w:val="0"/>
    <w:pPr>
      <w:numPr>
        <w:ilvl w:val="0"/>
        <w:numId w:val="5"/>
      </w:numPr>
    </w:pPr>
  </w:style>
  <w:style w:type="paragraph" w:styleId="82">
    <w:name w:val="List Bullet"/>
    <w:basedOn w:val="1"/>
    <w:qFormat/>
    <w:uiPriority w:val="0"/>
    <w:pPr>
      <w:numPr>
        <w:ilvl w:val="0"/>
        <w:numId w:val="6"/>
      </w:numPr>
    </w:pPr>
  </w:style>
  <w:style w:type="paragraph" w:styleId="83">
    <w:name w:val="List Bullet 2"/>
    <w:basedOn w:val="1"/>
    <w:qFormat/>
    <w:uiPriority w:val="0"/>
    <w:pPr>
      <w:numPr>
        <w:ilvl w:val="0"/>
        <w:numId w:val="7"/>
      </w:numPr>
    </w:pPr>
  </w:style>
  <w:style w:type="paragraph" w:styleId="84">
    <w:name w:val="List Bullet 3"/>
    <w:basedOn w:val="1"/>
    <w:qFormat/>
    <w:uiPriority w:val="0"/>
    <w:pPr>
      <w:numPr>
        <w:ilvl w:val="0"/>
        <w:numId w:val="8"/>
      </w:numPr>
    </w:pPr>
  </w:style>
  <w:style w:type="paragraph" w:styleId="8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86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87">
    <w:name w:val="List Number"/>
    <w:basedOn w:val="1"/>
    <w:qFormat/>
    <w:uiPriority w:val="0"/>
    <w:pPr>
      <w:numPr>
        <w:ilvl w:val="0"/>
        <w:numId w:val="9"/>
      </w:numPr>
    </w:pPr>
  </w:style>
  <w:style w:type="paragraph" w:styleId="88">
    <w:name w:val="List Number 2"/>
    <w:basedOn w:val="1"/>
    <w:qFormat/>
    <w:uiPriority w:val="0"/>
    <w:pPr>
      <w:numPr>
        <w:ilvl w:val="0"/>
        <w:numId w:val="10"/>
      </w:numPr>
    </w:pPr>
  </w:style>
  <w:style w:type="paragraph" w:styleId="89">
    <w:name w:val="List"/>
    <w:basedOn w:val="1"/>
    <w:qFormat/>
    <w:uiPriority w:val="0"/>
    <w:pPr>
      <w:ind w:left="360" w:hanging="360"/>
    </w:pPr>
  </w:style>
  <w:style w:type="paragraph" w:styleId="90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paragraph" w:styleId="91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92">
    <w:name w:val="Body Text Indent 2"/>
    <w:basedOn w:val="1"/>
    <w:qFormat/>
    <w:uiPriority w:val="0"/>
    <w:pPr>
      <w:spacing w:after="120" w:line="480" w:lineRule="auto"/>
      <w:ind w:left="360"/>
    </w:pPr>
  </w:style>
  <w:style w:type="paragraph" w:styleId="93">
    <w:name w:val="Subtitle"/>
    <w:basedOn w:val="1"/>
    <w:qFormat/>
    <w:uiPriority w:val="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94">
    <w:name w:val="Signature"/>
    <w:basedOn w:val="1"/>
    <w:qFormat/>
    <w:uiPriority w:val="0"/>
    <w:pPr>
      <w:ind w:left="4320"/>
    </w:pPr>
  </w:style>
  <w:style w:type="paragraph" w:styleId="95">
    <w:name w:val="Salutation"/>
    <w:basedOn w:val="1"/>
    <w:next w:val="1"/>
    <w:qFormat/>
    <w:uiPriority w:val="0"/>
  </w:style>
  <w:style w:type="paragraph" w:styleId="96">
    <w:name w:val="List Continue 2"/>
    <w:basedOn w:val="1"/>
    <w:qFormat/>
    <w:uiPriority w:val="0"/>
    <w:pPr>
      <w:spacing w:after="120"/>
      <w:ind w:left="720"/>
    </w:pPr>
  </w:style>
  <w:style w:type="paragraph" w:styleId="97">
    <w:name w:val="List Continue 3"/>
    <w:basedOn w:val="1"/>
    <w:qFormat/>
    <w:uiPriority w:val="0"/>
    <w:pPr>
      <w:spacing w:after="120"/>
      <w:ind w:left="1080"/>
    </w:pPr>
  </w:style>
  <w:style w:type="paragraph" w:styleId="98">
    <w:name w:val="List Continue 4"/>
    <w:basedOn w:val="1"/>
    <w:qFormat/>
    <w:uiPriority w:val="0"/>
    <w:pPr>
      <w:spacing w:after="120"/>
      <w:ind w:left="1440"/>
    </w:pPr>
  </w:style>
  <w:style w:type="paragraph" w:styleId="99">
    <w:name w:val="List Continue 5"/>
    <w:basedOn w:val="1"/>
    <w:qFormat/>
    <w:uiPriority w:val="0"/>
    <w:pPr>
      <w:spacing w:after="120"/>
      <w:ind w:left="1800"/>
    </w:pPr>
  </w:style>
  <w:style w:type="paragraph" w:styleId="100">
    <w:name w:val="List 2"/>
    <w:basedOn w:val="1"/>
    <w:qFormat/>
    <w:uiPriority w:val="0"/>
    <w:pPr>
      <w:ind w:left="720" w:hanging="360"/>
    </w:pPr>
  </w:style>
  <w:style w:type="paragraph" w:styleId="101">
    <w:name w:val="List 3"/>
    <w:basedOn w:val="1"/>
    <w:qFormat/>
    <w:uiPriority w:val="0"/>
    <w:pPr>
      <w:ind w:left="1080" w:hanging="360"/>
    </w:pPr>
  </w:style>
  <w:style w:type="paragraph" w:styleId="102">
    <w:name w:val="List 4"/>
    <w:basedOn w:val="1"/>
    <w:qFormat/>
    <w:uiPriority w:val="0"/>
    <w:pPr>
      <w:ind w:left="1440" w:hanging="360"/>
    </w:pPr>
  </w:style>
  <w:style w:type="paragraph" w:styleId="103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paragraph" w:styleId="104">
    <w:name w:val="Block Text"/>
    <w:basedOn w:val="1"/>
    <w:qFormat/>
    <w:uiPriority w:val="0"/>
    <w:pPr>
      <w:spacing w:after="120"/>
      <w:ind w:left="1440" w:right="1440"/>
    </w:pPr>
  </w:style>
  <w:style w:type="paragraph" w:styleId="10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106">
    <w:name w:val="E-mail Signature"/>
    <w:basedOn w:val="1"/>
    <w:qFormat/>
    <w:uiPriority w:val="0"/>
  </w:style>
  <w:style w:type="table" w:styleId="107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8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9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0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1">
    <w:name w:val="Table Web 3"/>
    <w:basedOn w:val="12"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2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Simple 1"/>
    <w:basedOn w:val="12"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8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1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7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8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9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Grid 5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1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Columns 3"/>
    <w:basedOn w:val="12"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Columns 4"/>
    <w:basedOn w:val="12"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4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26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7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8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9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0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single" w:color="008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31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32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</w:style>
  <w:style w:type="table" w:styleId="133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doub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</w:style>
  <w:style w:type="table" w:styleId="136">
    <w:name w:val="Table Grid 3"/>
    <w:basedOn w:val="12"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7">
    <w:name w:val="Table Subtle 2"/>
    <w:basedOn w:val="12"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39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0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1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nil"/>
          <w:bottom w:val="single" w:color="000000" w:sz="36" w:space="0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2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43">
    <w:name w:val="Table Classic 2"/>
    <w:basedOn w:val="12"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4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45">
    <w:name w:val="Table 3D effects 1"/>
    <w:basedOn w:val="12"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single" w:color="80808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6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7">
    <w:name w:val="Table Simple 2"/>
    <w:basedOn w:val="12"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48">
    <w:name w:val="Table Simple 3"/>
    <w:basedOn w:val="12"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4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50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151">
    <w:name w:val="Стиль1"/>
    <w:basedOn w:val="11"/>
    <w:qFormat/>
    <w:uiPriority w:val="0"/>
    <w:rPr>
      <w:rFonts w:ascii="Times New Roman" w:hAnsi="Times New Roman" w:cs="Times New Roman"/>
      <w:snapToGrid w:val="0"/>
      <w:w w:val="50"/>
      <w:sz w:val="144"/>
      <w:szCs w:val="144"/>
      <w:lang w:val="en-US"/>
    </w:rPr>
  </w:style>
  <w:style w:type="paragraph" w:customStyle="1" w:styleId="152">
    <w:name w:val="Стиль2"/>
    <w:basedOn w:val="1"/>
    <w:qFormat/>
    <w:uiPriority w:val="0"/>
    <w:pPr>
      <w:spacing w:before="120" w:after="120" w:line="240" w:lineRule="auto"/>
      <w:ind w:leftChars="100"/>
    </w:pPr>
    <w:rPr>
      <w:lang w:val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2023-03-16T12:09:00Z</dcterms:created>
  <dc:creator>МалыйБизнес1</dc:creator>
  <cp:lastModifiedBy>МалыйБизнес1</cp:lastModifiedBy>
  <dcterms:modified xsi:type="dcterms:W3CDTF">2023-03-16T12:13:07Z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527AE7B141734C2A977937A7EAFBB84A</vt:lpwstr>
  </property>
</Properties>
</file>